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92" w:rsidRDefault="00B60D92">
      <w:pPr>
        <w:sectPr w:rsidR="00B60D92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bookmarkStart w:id="0" w:name="_GoBack"/>
      <w:bookmarkEnd w:id="0"/>
    </w:p>
    <w:p w:rsidR="00B60D92" w:rsidRDefault="00B60D92">
      <w:pPr>
        <w:autoSpaceDE w:val="0"/>
        <w:autoSpaceDN w:val="0"/>
        <w:spacing w:after="78" w:line="220" w:lineRule="exact"/>
      </w:pPr>
    </w:p>
    <w:p w:rsidR="00B60D92" w:rsidRPr="00FB019B" w:rsidRDefault="00064B4A">
      <w:pPr>
        <w:autoSpaceDE w:val="0"/>
        <w:autoSpaceDN w:val="0"/>
        <w:spacing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60D92" w:rsidRPr="00FB019B" w:rsidRDefault="00064B4A">
      <w:pPr>
        <w:autoSpaceDE w:val="0"/>
        <w:autoSpaceDN w:val="0"/>
        <w:spacing w:before="346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B60D92" w:rsidRPr="00FB019B" w:rsidRDefault="00064B4A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Фундаментальной задачей общего образования является освоение учащимися наиболее значимых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аспектов реальности. К таким аспектам, несомненно, относится и преобразовательная деятельность человека.</w:t>
      </w:r>
    </w:p>
    <w:p w:rsidR="00B60D92" w:rsidRPr="00FB019B" w:rsidRDefault="00064B4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B60D92" w:rsidRPr="00FB019B" w:rsidRDefault="00064B4A">
      <w:pPr>
        <w:autoSpaceDE w:val="0"/>
        <w:autoSpaceDN w:val="0"/>
        <w:spacing w:before="72" w:after="0"/>
        <w:ind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идентичных результатах;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, конечной целью науки (начиная с науки Нового времени) является именно создание технологий.</w:t>
      </w:r>
    </w:p>
    <w:p w:rsidR="00B60D92" w:rsidRPr="00FB019B" w:rsidRDefault="00064B4A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проанализирован феномен зарождающегося технологического общества;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B60D92" w:rsidRPr="00FB019B" w:rsidRDefault="00064B4A">
      <w:pPr>
        <w:autoSpaceDE w:val="0"/>
        <w:autoSpaceDN w:val="0"/>
        <w:spacing w:before="70" w:after="0"/>
        <w:ind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 беспрецедентные возможности для хранения, обработки, передачи огромных массивов различной информации. Изменилась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B60D92" w:rsidRPr="00FB019B" w:rsidRDefault="00064B4A">
      <w:pPr>
        <w:autoSpaceDE w:val="0"/>
        <w:autoSpaceDN w:val="0"/>
        <w:spacing w:before="70" w:after="0" w:line="288" w:lineRule="auto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Исключительно значимыми оказались социальные п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оследствия внедрения ИТ и ИКТ, которые послужили базой разработки и широкого распространения социальных сетей и процесса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информатизации общества. На сегодняшний день процесс информатизации приобретает качественно новые черты. Возникло понятие «цифровой эк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ономики», что подразумевает превращение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B60D92" w:rsidRPr="00FB019B" w:rsidRDefault="00064B4A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ОСНОВНОМ ОБЩЕМ ОБРАЗОВАНИИ</w:t>
      </w:r>
    </w:p>
    <w:p w:rsidR="00B60D92" w:rsidRPr="00FB019B" w:rsidRDefault="00064B4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66" w:line="220" w:lineRule="exact"/>
        <w:rPr>
          <w:lang w:val="ru-RU"/>
        </w:rPr>
      </w:pPr>
    </w:p>
    <w:p w:rsidR="00B60D92" w:rsidRPr="00FB019B" w:rsidRDefault="00064B4A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грамотности, глобальных компетенций, творческого мышления, необходимых для перехода к новым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приоритетам научно-технологического развития Российской Федерации.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иума и актуальными для жизни в этом социуме технологиями;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ологических, эстетических критериев, а также критериев личной и общественной безопасности;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формирова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ние у обучающихся навыка использования в трудовой деятельности цифровых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й профессиональной деятельности, владение методиками оценки своих профессиональных предпочтений.</w:t>
      </w:r>
    </w:p>
    <w:p w:rsidR="00B60D92" w:rsidRPr="00FB019B" w:rsidRDefault="00064B4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тах.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алгоритмическое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(технологическое) знание — знание методов, технологий, приводящих к желаемому результату при соблюдении определённых условий;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предметное знание, складывающееся из знания и понимания сути законов и закономерностей, применяемых в той или иной предметной 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бласти;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технологизация всех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логической цепочки и полного цикла решения поставленной задачи. При этом возможны следующие уровни освоения технологии: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профессиональная деятельность, включая ручной труд,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66" w:line="220" w:lineRule="exact"/>
        <w:rPr>
          <w:lang w:val="ru-RU"/>
        </w:rPr>
      </w:pPr>
    </w:p>
    <w:p w:rsidR="00B60D92" w:rsidRPr="00FB019B" w:rsidRDefault="00064B4A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использования этих технологий при изготовлении изделий становится важной зад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ачей в курсе технологии;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учащимися знаний, на развитии умения учиться.</w:t>
      </w:r>
    </w:p>
    <w:p w:rsidR="00B60D92" w:rsidRPr="00FB019B" w:rsidRDefault="00064B4A">
      <w:pPr>
        <w:autoSpaceDE w:val="0"/>
        <w:autoSpaceDN w:val="0"/>
        <w:spacing w:before="262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B60D92" w:rsidRPr="00FB019B" w:rsidRDefault="00064B4A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ципу.</w:t>
      </w:r>
    </w:p>
    <w:p w:rsidR="00B60D92" w:rsidRPr="00FB019B" w:rsidRDefault="00064B4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го курса технологии.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осуществ​ляется на протяжении всего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курса «Технология» с 5 по 9 класс. Содержание модуля построено по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 подхода осуществляется в диалектике с творческими методами создания значимых для человека продуктов.</w:t>
      </w:r>
    </w:p>
    <w:p w:rsidR="00B60D92" w:rsidRPr="00FB019B" w:rsidRDefault="00064B4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ышленной революции.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B60D92" w:rsidRPr="00FB019B" w:rsidRDefault="00064B4A">
      <w:pPr>
        <w:autoSpaceDE w:val="0"/>
        <w:autoSpaceDN w:val="0"/>
        <w:spacing w:before="262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ПЛАНЕ.</w:t>
      </w:r>
    </w:p>
    <w:p w:rsidR="00B60D92" w:rsidRPr="00FB019B" w:rsidRDefault="00064B4A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лассе два часа в неделе, общий объем составляет 68 часов.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78" w:line="220" w:lineRule="exact"/>
        <w:rPr>
          <w:lang w:val="ru-RU"/>
        </w:rPr>
      </w:pPr>
    </w:p>
    <w:p w:rsidR="00B60D92" w:rsidRPr="00FB019B" w:rsidRDefault="00064B4A">
      <w:pPr>
        <w:autoSpaceDE w:val="0"/>
        <w:autoSpaceDN w:val="0"/>
        <w:spacing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60D92" w:rsidRPr="00FB019B" w:rsidRDefault="00064B4A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B60D92" w:rsidRPr="00FB019B" w:rsidRDefault="00064B4A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Двигатели машин. Виды двигателей. Передаточные механизмы. Виды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 характеристики передаточных механизмов.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B60D92" w:rsidRPr="00FB019B" w:rsidRDefault="00064B4A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в»Раздел. Структура технологии: от материала к изделию.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Ра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здел. Материалы и их свойства.</w:t>
      </w:r>
    </w:p>
    <w:p w:rsidR="00B60D92" w:rsidRPr="00FB019B" w:rsidRDefault="00064B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Бумага и её свойства.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Различные изделия из бумаги. Потребность человека в бумаге.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Мет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аллы и их свойства. Металлические части машин и механизмов. Тонколистовая сталь и проволока.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наностру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ктуры.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Композиты и нанокомпозиты, их применение. Умные материалы и их применение. Аллотропные соединения углерода.</w:t>
      </w:r>
    </w:p>
    <w:p w:rsidR="00B60D92" w:rsidRPr="00FB019B" w:rsidRDefault="00064B4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 Инструменты для работы с металлом.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B60D92" w:rsidRPr="00FB019B" w:rsidRDefault="00064B4A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B60D92" w:rsidRPr="00FB019B" w:rsidRDefault="00064B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78" w:line="220" w:lineRule="exact"/>
        <w:rPr>
          <w:lang w:val="ru-RU"/>
        </w:rPr>
      </w:pPr>
    </w:p>
    <w:p w:rsidR="00B60D92" w:rsidRPr="00FB019B" w:rsidRDefault="00064B4A">
      <w:pPr>
        <w:autoSpaceDE w:val="0"/>
        <w:autoSpaceDN w:val="0"/>
        <w:spacing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60D92" w:rsidRPr="00FB019B" w:rsidRDefault="00064B4A">
      <w:pPr>
        <w:autoSpaceDE w:val="0"/>
        <w:autoSpaceDN w:val="0"/>
        <w:spacing w:before="346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60D92" w:rsidRPr="00FB019B" w:rsidRDefault="00064B4A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иям российских инженеров и учёных.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ной революции;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тва.</w:t>
      </w:r>
    </w:p>
    <w:p w:rsidR="00B60D92" w:rsidRPr="00FB019B" w:rsidRDefault="00064B4A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B60D92" w:rsidRPr="00FB019B" w:rsidRDefault="00064B4A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науки как фундамента техноло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гий;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 безопасной работы с инструментами;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информационные угрозы и осуществ​лять защиту личности от этих угроз.</w:t>
      </w:r>
    </w:p>
    <w:p w:rsidR="00B60D92" w:rsidRPr="00FB019B" w:rsidRDefault="00064B4A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ся в мире современных профессий.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B60D92" w:rsidRPr="00FB019B" w:rsidRDefault="00064B4A">
      <w:pPr>
        <w:autoSpaceDE w:val="0"/>
        <w:autoSpaceDN w:val="0"/>
        <w:spacing w:before="264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ДМЕТНЫЕ РЕЗУЛЬТАТЫ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устанавливать существенный признак классификации, основание для обо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бщения и сравнения;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хносфере;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60D92" w:rsidRPr="00FB019B" w:rsidRDefault="00064B4A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формировать з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апросы к информационной системе с целью получения необходимой информации;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78" w:line="220" w:lineRule="exact"/>
        <w:rPr>
          <w:lang w:val="ru-RU"/>
        </w:rPr>
      </w:pPr>
    </w:p>
    <w:p w:rsidR="00B60D92" w:rsidRPr="00FB019B" w:rsidRDefault="00064B4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уметь создав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ать, применять и преобразовывать знаки и символы, модели и схемы для решения учебных и познавательных задач;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поведение технической системы, в том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числе с учётом синергетических эффектов.</w:t>
      </w:r>
    </w:p>
    <w:p w:rsidR="00B60D92" w:rsidRPr="00FB019B" w:rsidRDefault="00064B4A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владеть начальными навыками работы с «большими данными»;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уметь самостоятельно планировать пути достижения целей, в том числе альтернативные, осознанно выб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ирать наиболее эффективные способы решения учебных и познавательных задач;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предло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женных условий и требований, корректировать свои действия в соответствии с изменяющейся ситуацией;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 и при необходимости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цель и процесс её достижения.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60D92" w:rsidRPr="00FB019B" w:rsidRDefault="00064B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B60D92" w:rsidRPr="00FB019B" w:rsidRDefault="00064B4A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лями других культур, в частности в социальных сетях.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выработки знаково-символических средств как необходимого условия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успешной проектной деятельности;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78" w:line="220" w:lineRule="exact"/>
        <w:rPr>
          <w:lang w:val="ru-RU"/>
        </w:rPr>
      </w:pPr>
    </w:p>
    <w:p w:rsidR="00B60D92" w:rsidRPr="00FB019B" w:rsidRDefault="00064B4A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 законы логики; уметь распознавать некорректную аргументацию.</w:t>
      </w:r>
    </w:p>
    <w:p w:rsidR="00B60D92" w:rsidRPr="00FB019B" w:rsidRDefault="00064B4A">
      <w:pPr>
        <w:autoSpaceDE w:val="0"/>
        <w:autoSpaceDN w:val="0"/>
        <w:spacing w:before="262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роль техники и технологий в цифровом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социуме;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этапами, операциями, действиями;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исполь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зовать различные материалы (древесина, металлы и сплавы, полимеры, текстиль,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ть научиться коллективно решать задачи с использованием облачных сервисов;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«биометаногенез».</w:t>
      </w:r>
    </w:p>
    <w:p w:rsidR="00B60D92" w:rsidRPr="00FB019B" w:rsidRDefault="00064B4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«Технология обработки материалов и пищевых продуктов»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ь и характеризовать инструменты, приспособления и технологическое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использовать инструменты, приспособления и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технологическое оборудование;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научиться использовать цифровые инструменты при изготовлении предметов из различ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материалов;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осуществлять механическую и тепловую обработк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у пищевых продуктов, сохраняя их пищевую ценность;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проектировать интерьер помещения с использованием программных сервис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ов;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78" w:line="220" w:lineRule="exact"/>
        <w:rPr>
          <w:lang w:val="ru-RU"/>
        </w:rPr>
      </w:pPr>
    </w:p>
    <w:p w:rsidR="00B60D92" w:rsidRPr="00FB019B" w:rsidRDefault="00064B4A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выбирать материалы, инструменты и оборудов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ание для выполнения швейных работ;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 w:rsidRPr="00FB019B">
        <w:rPr>
          <w:lang w:val="ru-RU"/>
        </w:rPr>
        <w:br/>
      </w:r>
      <w:r w:rsidRPr="00FB019B">
        <w:rPr>
          <w:lang w:val="ru-RU"/>
        </w:rPr>
        <w:tab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ологий и их использованием для конструирования новых материалов.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64" w:line="220" w:lineRule="exact"/>
        <w:rPr>
          <w:lang w:val="ru-RU"/>
        </w:rPr>
      </w:pPr>
    </w:p>
    <w:p w:rsidR="00B60D92" w:rsidRDefault="00064B4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924"/>
        <w:gridCol w:w="5774"/>
        <w:gridCol w:w="1118"/>
        <w:gridCol w:w="2582"/>
      </w:tblGrid>
      <w:tr w:rsidR="00B60D92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60D92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</w:tr>
      <w:tr w:rsidR="00B60D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 w:rsidR="00B60D92" w:rsidRPr="00FB019B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02.09.2022 16.09.2022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/48/ </w:t>
            </w:r>
            <w:r w:rsidRPr="00FB01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trudoviki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publ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category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0D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Алгоритмы и начала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17.09.2022 30.09.2022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45" w:lineRule="auto"/>
              <w:ind w:left="72" w:right="230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алгоритмы среди других предписаний; формулировать свойства алгоритмов;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https://resh.edu.ru/subject/48/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https://www.trudoviki.net/publ/uroki/2 https://catalog.prosv.ru/category/</w:t>
            </w:r>
          </w:p>
        </w:tc>
      </w:tr>
      <w:tr w:rsidR="00B60D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Простейшие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 роботы-исполнители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01.10.2022 07.10.2022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планирование пути достижения целей, выбор наиболее эффективных способов решения поставленной задачи;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https://resh.edu.ru/subject/48/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https://www.trudoviki.net/publ/uroki/2 https://catalog.prosv.ru/category/</w:t>
            </w:r>
          </w:p>
        </w:tc>
      </w:tr>
      <w:tr w:rsidR="00B60D92" w:rsidRPr="00FB019B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08.10.2022 28.10.2022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виды механических движений;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/48/ </w:t>
            </w:r>
            <w:r w:rsidRPr="00FB01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trudoviki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publ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category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0D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Механические, электро-технические и робото-технические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29.10.2022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детали конструктора и знать их назначение;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https://resh.edu.ru/subject/48/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https://www.trudoviki.net/publ/uroki/2 https://catalog.prosv.ru/category/</w:t>
            </w:r>
          </w:p>
        </w:tc>
      </w:tr>
      <w:tr w:rsidR="00B60D92" w:rsidRPr="00FB01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Простые механические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07.11.2022 09.12.2022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/48/ </w:t>
            </w:r>
            <w:r w:rsidRPr="00FB01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trudoviki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publ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category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0D92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Простые модели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10.12.2022 31.12.2022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простых механических моделей с элементами управления;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https://resh.edu.ru/subject/48/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https://www.trudoviki.net/publ/uroki/2 https://catalog.prosv.ru/category/</w:t>
            </w:r>
          </w:p>
        </w:tc>
      </w:tr>
      <w:tr w:rsidR="00B60D92">
        <w:trPr>
          <w:trHeight w:hRule="exact" w:val="348"/>
        </w:trPr>
        <w:tc>
          <w:tcPr>
            <w:tcW w:w="233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64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</w:tr>
      <w:tr w:rsidR="00B60D92" w:rsidRPr="00FB01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FB019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60D92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09.01.2023 27.01.2023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виды деятельности в процессе создания технологии;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https://resh.edu.ru/subject/48/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https://www.trudoviki.net/publ/uroki/2 https://catalog.prosv.ru/category/</w:t>
            </w:r>
          </w:p>
        </w:tc>
      </w:tr>
    </w:tbl>
    <w:p w:rsidR="00B60D92" w:rsidRDefault="00B60D92">
      <w:pPr>
        <w:autoSpaceDE w:val="0"/>
        <w:autoSpaceDN w:val="0"/>
        <w:spacing w:after="0" w:line="14" w:lineRule="exact"/>
      </w:pPr>
    </w:p>
    <w:p w:rsidR="00B60D92" w:rsidRDefault="00B60D92">
      <w:pPr>
        <w:sectPr w:rsidR="00B60D92">
          <w:pgSz w:w="16840" w:h="11900"/>
          <w:pgMar w:top="282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0D92" w:rsidRDefault="00B60D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924"/>
        <w:gridCol w:w="5774"/>
        <w:gridCol w:w="1118"/>
        <w:gridCol w:w="2582"/>
      </w:tblGrid>
      <w:tr w:rsidR="00B60D92" w:rsidRPr="00FB01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28.01.2023 04.03.2023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52" w:lineRule="auto"/>
              <w:ind w:left="72" w:right="1008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 сравнивать свойства бумаги, ткани, дерева, металла;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нтроль;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/48/ </w:t>
            </w:r>
            <w:r w:rsidRPr="00FB01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trudoviki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publ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category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0D92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05.03.2023 31.03.2023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свойства современных материалов и области их использования;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https://resh.edu.ru/subject/48/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/www.trudoviki.net/publ/uroki/2 https://catalog.prosv.ru/category/</w:t>
            </w:r>
          </w:p>
        </w:tc>
      </w:tr>
      <w:tr w:rsidR="00B60D92" w:rsidRPr="00FB01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01.04.2023 31.05.2023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оценивать эффективность использования данного инструмента;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/48/ </w:t>
            </w:r>
            <w:r w:rsidRPr="00FB01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rudoviki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publ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category</w:t>
            </w: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0D92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</w:tr>
      <w:tr w:rsidR="00B60D92">
        <w:trPr>
          <w:trHeight w:hRule="exact" w:val="52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39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</w:tr>
    </w:tbl>
    <w:p w:rsidR="00B60D92" w:rsidRDefault="00B60D92">
      <w:pPr>
        <w:autoSpaceDE w:val="0"/>
        <w:autoSpaceDN w:val="0"/>
        <w:spacing w:after="0" w:line="14" w:lineRule="exact"/>
      </w:pPr>
    </w:p>
    <w:p w:rsidR="00B60D92" w:rsidRDefault="00B60D92">
      <w:pPr>
        <w:sectPr w:rsidR="00B60D9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0D92" w:rsidRDefault="00B60D92">
      <w:pPr>
        <w:autoSpaceDE w:val="0"/>
        <w:autoSpaceDN w:val="0"/>
        <w:spacing w:after="78" w:line="220" w:lineRule="exact"/>
      </w:pPr>
    </w:p>
    <w:p w:rsidR="00B60D92" w:rsidRDefault="00064B4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B60D9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B60D9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92" w:rsidRDefault="00B60D92"/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техносфера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техносфера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технология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технология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Преобразовательная деятельность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Инструменты, механизмы и </w:t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технические устройства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технической системе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технической системе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Роботы и робототехника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Роботы и робототехника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сложные механизмы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сложные механизмы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B60D92" w:rsidRDefault="00B60D92">
      <w:pPr>
        <w:autoSpaceDE w:val="0"/>
        <w:autoSpaceDN w:val="0"/>
        <w:spacing w:after="0" w:line="14" w:lineRule="exact"/>
      </w:pPr>
    </w:p>
    <w:p w:rsidR="00B60D92" w:rsidRDefault="00B60D92">
      <w:pPr>
        <w:sectPr w:rsidR="00B60D92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Default="00B60D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Простейшие машины и механизмы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механические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механические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 характеристики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передаточных механизмов.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 характеристики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передаточных механизмов.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Цилиндрическая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Цилиндрическая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Коническая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Коническая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Червячная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Червячная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Ременная передача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механические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такое энергия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энергии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двигателей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получения, преобразования и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использования энергии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B60D92" w:rsidRDefault="00B60D92">
      <w:pPr>
        <w:autoSpaceDE w:val="0"/>
        <w:autoSpaceDN w:val="0"/>
        <w:spacing w:after="0" w:line="14" w:lineRule="exact"/>
      </w:pPr>
    </w:p>
    <w:p w:rsidR="00B60D92" w:rsidRDefault="00B60D92">
      <w:pPr>
        <w:sectPr w:rsidR="00B60D92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Default="00B60D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Проектная деятельность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Проектная деятельность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творчество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этапы творческой проектной 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этапы творческой проектной 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Натуральные, искусственные и синтетические материалы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Натуральные, искусственные и синтетические материалы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Конструкционные материалы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Конструкционные материалы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Сырьё как предмет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Промышленное сырьё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Вторичное сырьё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полуфабрикаты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 и изделия. Пищевые продукты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Современные материалы и их свойства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Наноструктуры и их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в различных технологиях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Композиты и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нанокомпозиты, их применение.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B60D92" w:rsidRDefault="00B60D92">
      <w:pPr>
        <w:autoSpaceDE w:val="0"/>
        <w:autoSpaceDN w:val="0"/>
        <w:spacing w:after="0" w:line="14" w:lineRule="exact"/>
      </w:pPr>
    </w:p>
    <w:p w:rsidR="00B60D92" w:rsidRDefault="00B60D92">
      <w:pPr>
        <w:sectPr w:rsidR="00B60D92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Default="00B60D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Умные материалы и их применение.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Аллотропные соединения углерода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Столярные 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Столярные 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технологии обработки древесных материалов ручными инструментами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 столярных операций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 столярных операций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Слесарные 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Слесарные 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технологии обработки металлов и пластмасс ручными </w:t>
            </w:r>
            <w:r w:rsidRPr="00FB019B">
              <w:rPr>
                <w:lang w:val="ru-RU"/>
              </w:rPr>
              <w:br/>
            </w: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 слесарных операций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 слесарных операций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Основные ручные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 пластического формования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Станки с ЧПУ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0D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Станки с ЧПУ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60D92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Pr="00FB019B" w:rsidRDefault="00064B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B01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064B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0D92" w:rsidRDefault="00B60D92"/>
        </w:tc>
      </w:tr>
    </w:tbl>
    <w:p w:rsidR="00B60D92" w:rsidRDefault="00B60D92">
      <w:pPr>
        <w:autoSpaceDE w:val="0"/>
        <w:autoSpaceDN w:val="0"/>
        <w:spacing w:after="0" w:line="14" w:lineRule="exact"/>
      </w:pPr>
    </w:p>
    <w:p w:rsidR="00B60D92" w:rsidRDefault="00B60D92">
      <w:pPr>
        <w:sectPr w:rsidR="00B60D92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Default="00B60D92">
      <w:pPr>
        <w:sectPr w:rsidR="00B60D92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Default="00B60D92">
      <w:pPr>
        <w:autoSpaceDE w:val="0"/>
        <w:autoSpaceDN w:val="0"/>
        <w:spacing w:after="78" w:line="220" w:lineRule="exact"/>
      </w:pPr>
    </w:p>
    <w:p w:rsidR="00B60D92" w:rsidRDefault="00064B4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60D92" w:rsidRDefault="00064B4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60D92" w:rsidRPr="00FB019B" w:rsidRDefault="00064B4A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класс/Казакевич В.М., Пичугина Г.В., Семёнова Г.Ю. и другие; под редакцией Казакевича В.М., Акционерное общество «Издательство «Просвещение»; </w:t>
      </w:r>
      <w:r w:rsidRPr="00FB019B">
        <w:rPr>
          <w:lang w:val="ru-RU"/>
        </w:rPr>
        <w:br/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B60D92" w:rsidRPr="00FB019B" w:rsidRDefault="00064B4A">
      <w:pPr>
        <w:autoSpaceDE w:val="0"/>
        <w:autoSpaceDN w:val="0"/>
        <w:spacing w:before="262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</w:t>
      </w: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Я</w:t>
      </w:r>
    </w:p>
    <w:p w:rsidR="00B60D92" w:rsidRPr="00FB019B" w:rsidRDefault="00064B4A">
      <w:pPr>
        <w:autoSpaceDE w:val="0"/>
        <w:autoSpaceDN w:val="0"/>
        <w:spacing w:before="166" w:after="0" w:line="28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irooo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/344-</w:t>
      </w:r>
      <w:r>
        <w:rPr>
          <w:rFonts w:ascii="Times New Roman" w:eastAsia="Times New Roman" w:hAnsi="Times New Roman"/>
          <w:color w:val="000000"/>
          <w:sz w:val="24"/>
        </w:rPr>
        <w:t>metodicheskie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materialy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ispolzovaniyu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federalnogo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perechnya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uchebnikov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/4413-</w:t>
      </w:r>
      <w:r>
        <w:rPr>
          <w:rFonts w:ascii="Times New Roman" w:eastAsia="Times New Roman" w:hAnsi="Times New Roman"/>
          <w:color w:val="000000"/>
          <w:sz w:val="24"/>
        </w:rPr>
        <w:t>rekomendatsii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ispol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zovaniyu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iz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dejstvuyushchego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federal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nogo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perechnya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pri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perekhode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na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obnovlennye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fgos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B019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8/ </w:t>
      </w:r>
      <w:r w:rsidRPr="00FB019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trudoviki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publ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uroki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/2</w:t>
      </w:r>
    </w:p>
    <w:p w:rsidR="00B60D92" w:rsidRPr="00FB019B" w:rsidRDefault="00064B4A">
      <w:pPr>
        <w:autoSpaceDE w:val="0"/>
        <w:autoSpaceDN w:val="0"/>
        <w:spacing w:before="262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60D92" w:rsidRPr="00FB019B" w:rsidRDefault="00064B4A">
      <w:pPr>
        <w:autoSpaceDE w:val="0"/>
        <w:autoSpaceDN w:val="0"/>
        <w:spacing w:before="166" w:after="0" w:line="271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category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B019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/48/ </w:t>
      </w:r>
      <w:r w:rsidRPr="00FB019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trudoviki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publ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uroki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/2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0D92" w:rsidRPr="00FB019B" w:rsidRDefault="00B60D92">
      <w:pPr>
        <w:autoSpaceDE w:val="0"/>
        <w:autoSpaceDN w:val="0"/>
        <w:spacing w:after="78" w:line="220" w:lineRule="exact"/>
        <w:rPr>
          <w:lang w:val="ru-RU"/>
        </w:rPr>
      </w:pPr>
    </w:p>
    <w:p w:rsidR="00B60D92" w:rsidRPr="00FB019B" w:rsidRDefault="00064B4A">
      <w:pPr>
        <w:autoSpaceDE w:val="0"/>
        <w:autoSpaceDN w:val="0"/>
        <w:spacing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60D92" w:rsidRPr="00FB019B" w:rsidRDefault="00064B4A">
      <w:pPr>
        <w:autoSpaceDE w:val="0"/>
        <w:autoSpaceDN w:val="0"/>
        <w:spacing w:before="346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60D92" w:rsidRPr="00FB019B" w:rsidRDefault="00064B4A">
      <w:pPr>
        <w:autoSpaceDE w:val="0"/>
        <w:autoSpaceDN w:val="0"/>
        <w:spacing w:before="166" w:after="0" w:line="271" w:lineRule="auto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Мультимедийные моделирующие и обучающие программы, электронные учебн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ики по основным разделам технологии. Компьютерный класс в доступом в интернет. Мультимедийный проектор, экран для проектора.</w:t>
      </w:r>
    </w:p>
    <w:p w:rsidR="00B60D92" w:rsidRPr="00FB019B" w:rsidRDefault="00064B4A">
      <w:pPr>
        <w:autoSpaceDE w:val="0"/>
        <w:autoSpaceDN w:val="0"/>
        <w:spacing w:before="262" w:after="0" w:line="230" w:lineRule="auto"/>
        <w:rPr>
          <w:lang w:val="ru-RU"/>
        </w:rPr>
      </w:pPr>
      <w:r w:rsidRPr="00FB019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B60D92" w:rsidRPr="00FB019B" w:rsidRDefault="00064B4A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Рабочее место оборудованное верстаком (столярным и слесарным). Набор столярного и сл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>есарного инструмента по количеству верстаков. Токарный станок, токарно-винторезный станок, сверлильный станок,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FB019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принтер, филамент разного типа.</w:t>
      </w:r>
    </w:p>
    <w:p w:rsidR="00B60D92" w:rsidRPr="00FB019B" w:rsidRDefault="00B60D92">
      <w:pPr>
        <w:rPr>
          <w:lang w:val="ru-RU"/>
        </w:rPr>
        <w:sectPr w:rsidR="00B60D92" w:rsidRPr="00FB01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4B4A" w:rsidRPr="00FB019B" w:rsidRDefault="00064B4A">
      <w:pPr>
        <w:rPr>
          <w:lang w:val="ru-RU"/>
        </w:rPr>
      </w:pPr>
    </w:p>
    <w:sectPr w:rsidR="00064B4A" w:rsidRPr="00FB019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4B4A"/>
    <w:rsid w:val="0015074B"/>
    <w:rsid w:val="0029639D"/>
    <w:rsid w:val="00326F90"/>
    <w:rsid w:val="00AA1D8D"/>
    <w:rsid w:val="00B47730"/>
    <w:rsid w:val="00B60D92"/>
    <w:rsid w:val="00CB0664"/>
    <w:rsid w:val="00FB019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13474"/>
  <w14:defaultImageDpi w14:val="300"/>
  <w15:docId w15:val="{D894C615-1D3E-42BD-B415-613A6103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0E231E-A9DF-4C0C-9504-3DA0944E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4535</Words>
  <Characters>25854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BG</cp:lastModifiedBy>
  <cp:revision>3</cp:revision>
  <dcterms:created xsi:type="dcterms:W3CDTF">2013-12-23T23:15:00Z</dcterms:created>
  <dcterms:modified xsi:type="dcterms:W3CDTF">2022-10-20T18:14:00Z</dcterms:modified>
  <cp:category/>
</cp:coreProperties>
</file>