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020110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"ЭМГ"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2698028)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20201104" w:id="1"/>
    <w:p>
      <w:pPr>
        <w:sectPr>
          <w:pgSz w:w="11906" w:h="16383" w:orient="portrait"/>
        </w:sectPr>
      </w:pPr>
    </w:p>
    <w:bookmarkEnd w:id="1"/>
    <w:bookmarkEnd w:id="0"/>
    <w:bookmarkStart w:name="block-20201102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pacing w:before="0" w:after="0" w:line="264"/>
        <w:ind w:firstLine="600"/>
        <w:jc w:val="both"/>
      </w:pPr>
      <w:bookmarkStart w:name="3d76e050-51fd-4b58-80c8-65c11753c1a9" w:id="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3"/>
    </w:p>
    <w:bookmarkStart w:name="block-20201102" w:id="4"/>
    <w:p>
      <w:pPr>
        <w:sectPr>
          <w:pgSz w:w="11906" w:h="16383" w:orient="portrait"/>
        </w:sectPr>
      </w:pPr>
    </w:p>
    <w:bookmarkEnd w:id="4"/>
    <w:bookmarkEnd w:id="2"/>
    <w:bookmarkStart w:name="block-20201101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ОБУЧЕНИЯ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Арифметический корень натуральной степени и его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Логарифм числа. Свойства логарифма. Десятичные и натуральные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Преобразования числовых выражений, содержащих степени и корни.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Показательные уравнения. Основные методы решения показательных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Преобразование выражений, содержащих логарифмы.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НОК), остатков по модулю, алгоритма Евклида для решения задач в целых числах.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показательных и логарифмических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методы решения иррациональных неравенств.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Уравнения, неравенства и системы с параметрами.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Тригонометрические функции, их свойства и графики.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bookmarkStart w:name="block-20201101" w:id="6"/>
    <w:p>
      <w:pPr>
        <w:sectPr>
          <w:pgSz w:w="11906" w:h="16383" w:orient="portrait"/>
        </w:sectPr>
      </w:pPr>
    </w:p>
    <w:bookmarkEnd w:id="6"/>
    <w:bookmarkEnd w:id="5"/>
    <w:bookmarkStart w:name="block-20201103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8) ценности научного познания: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арифметический корень натуральной степени;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степень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действий с корнями для преобразования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прогрессии для решения реальных задач прикладного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Множества и логика: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множество, операции над множествами;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отбор корней при решении тригонометрического уравнения;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 и графики: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графики тригонометрических функций;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функции для моделирования и исследования реальных процессов.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Начала математического анализа: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наибольшее и наименьшее значения функции непрерывной на отрезке;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площади плоских фигур и объёмы тел с помощью интеграла;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bookmarkStart w:name="block-20201103" w:id="8"/>
    <w:p>
      <w:pPr>
        <w:sectPr>
          <w:pgSz w:w="11906" w:h="16383" w:orient="portrait"/>
        </w:sectPr>
      </w:pPr>
    </w:p>
    <w:bookmarkEnd w:id="8"/>
    <w:bookmarkEnd w:id="7"/>
    <w:bookmarkStart w:name="block-20201100" w:id="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8"/>
        <w:gridCol w:w="3040"/>
        <w:gridCol w:w="1356"/>
        <w:gridCol w:w="2382"/>
        <w:gridCol w:w="2509"/>
        <w:gridCol w:w="3669"/>
      </w:tblGrid>
      <w:tr>
        <w:trPr>
          <w:trHeight w:val="300" w:hRule="atLeast"/>
          <w:trHeight w:val="144" w:hRule="atLeast"/>
        </w:trPr>
        <w:tc>
          <w:tcPr>
            <w:tcW w:w="4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201100" w:id="10"/>
    <w:p>
      <w:pPr>
        <w:sectPr>
          <w:pgSz w:w="16383" w:h="11906" w:orient="landscape"/>
        </w:sectPr>
      </w:pPr>
    </w:p>
    <w:bookmarkEnd w:id="10"/>
    <w:bookmarkEnd w:id="9"/>
    <w:bookmarkStart w:name="block-20201099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8"/>
        <w:gridCol w:w="3280"/>
        <w:gridCol w:w="1096"/>
        <w:gridCol w:w="2078"/>
        <w:gridCol w:w="2228"/>
        <w:gridCol w:w="1565"/>
        <w:gridCol w:w="2719"/>
      </w:tblGrid>
      <w:tr>
        <w:trPr>
          <w:trHeight w:val="300" w:hRule="atLeast"/>
          <w:trHeight w:val="144" w:hRule="atLeast"/>
        </w:trPr>
        <w:tc>
          <w:tcPr>
            <w:tcW w:w="4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0201099" w:id="12"/>
    <w:p>
      <w:pPr>
        <w:sectPr>
          <w:pgSz w:w="16383" w:h="11906" w:orient="landscape"/>
        </w:sectPr>
      </w:pPr>
    </w:p>
    <w:bookmarkEnd w:id="12"/>
    <w:bookmarkEnd w:id="11"/>
    <w:bookmarkStart w:name="block-20201105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0201105" w:id="14"/>
    <w:p>
      <w:pPr>
        <w:sectPr>
          <w:pgSz w:w="11906" w:h="16383" w:orient="portrait"/>
        </w:sectPr>
      </w:pPr>
    </w:p>
    <w:bookmarkEnd w:id="14"/>
    <w:bookmarkEnd w:id="1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